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6594FA-31AF-4BB4-B5F6-70D6A35B9FE7}"/>
</file>

<file path=customXml/itemProps3.xml><?xml version="1.0" encoding="utf-8"?>
<ds:datastoreItem xmlns:ds="http://schemas.openxmlformats.org/officeDocument/2006/customXml" ds:itemID="{9E98A424-7542-4C66-94F4-7E96916FDC80}"/>
</file>

<file path=customXml/itemProps4.xml><?xml version="1.0" encoding="utf-8"?>
<ds:datastoreItem xmlns:ds="http://schemas.openxmlformats.org/officeDocument/2006/customXml" ds:itemID="{185E9B74-71BD-45AA-861F-CB74367A2D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